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SFA-Kumb90-JTT-HN - long period</w:t>
      </w:r>
    </w:p>
    <w:p>
      <w:pPr>
        <w:pStyle w:val="Subtitle"/>
      </w:pPr>
      <w:r>
        <w:t/>
      </w:r>
      <w:r>
        <w:t xml:space="preserve"/>
      </w:r>
      <w:r>
        <w:t xml:space="preserve">SFACD-Kumb90-JTT-HN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0.964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SFACD-Kumb90-JTT-HN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eff_LB95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eff_UB95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0.724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eff_LB95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eff_UB95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0.681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SFATLG-Kumb90-JTT-HN-Elasticities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0.891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0.623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eff_LB95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eff_UB95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0.654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eff_LB95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eff_UB95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0.798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12.8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67.7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21.0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80.5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22.8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21.5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29.3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66.7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66.7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66.7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12.8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67.7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21.0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80.5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Alternative Elasticities (long period)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-0.497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1.080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1.391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0.891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-0.848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-0.984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-0.630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-0.707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-0.753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-0.984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-0.897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-1.068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-0.990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-1.222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-0.607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-0.864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-0.675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-0.964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-0.652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-0.065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-0.238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-0.497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Alternative Monotonicity Violations (long period)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69.2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15.8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15.8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24.1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24.1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21.3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37.7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37.7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69.2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</w:tbl>
    <w:p>
      <w:r>
        <w:t/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